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33182507" name="8ecfd5b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2837073" name="8ecfd5b0-c3ce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2688201" name="dad3d38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05466835" name="dad3d380-c3ce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37876492" name="03abe95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49926835" name="03abe95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98244213" name="166b69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5143081" name="166b693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29418065" name="2ea669f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86816144" name="2ea669f0-c3cf-11f0-b1f6-79da1a92a5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50891741" name="436515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3544342" name="43651530-c3cf-11f0-b1f6-79da1a92a5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12926524" name="5f1ae4d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09978019" name="5f1ae4d0-c3cf-11f0-b1f6-79da1a92a5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38947770" name="7ceed98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8512334" name="7ceed980-c3cf-11f0-b1f6-79da1a92a5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12184817" name="8f91347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8418407" name="8f913470-c3cf-11f0-b1f6-79da1a92a5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02292228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6589765" name="ad938c20-c3cf-11f0-b1f6-79da1a92a5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19278145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64676483" name="c6063eb0-c3cf-11f0-b1f6-79da1a92a5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89558173" name="8a76150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2556845" name="8a761500-c52d-11f0-8519-1bb072c14d1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52599460" name="b28360c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2333904" name="b28360c0-c52d-11f0-8519-1bb072c14d14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21792909" name="c10dc27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66239757" name="c10dc270-c52d-11f0-8519-1bb072c14d14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92350278" name="f3cb911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9533960" name="f3cb9110-c52d-11f0-8519-1bb072c14d14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footer.xml" Type="http://schemas.openxmlformats.org/officeDocument/2006/relationships/footer" Id="rId19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